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4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郎许锋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2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网络与信息安全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网络与信息安全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2~8(双)周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深度学习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2~8(双)周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2~8(双)周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深度学习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2~8(双)周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视频编辑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(r089166—001)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(r089166—002)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中医九25;中药九25;中药九（屠呦呦班）25;中西临九25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